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BE6F44" w14:textId="77777777" w:rsidR="000C6C25" w:rsidRPr="00284BFF" w:rsidRDefault="006A33AE">
      <w:pPr>
        <w:pStyle w:val="Heading1"/>
        <w:jc w:val="center"/>
        <w:rPr>
          <w:rFonts w:ascii="Times New Roman" w:hAnsi="Times New Roman" w:cs="Times New Roman"/>
          <w:color w:val="auto"/>
        </w:rPr>
      </w:pPr>
      <w:r w:rsidRPr="00284BFF">
        <w:rPr>
          <w:rFonts w:ascii="Times New Roman" w:hAnsi="Times New Roman" w:cs="Times New Roman"/>
          <w:color w:val="auto"/>
        </w:rPr>
        <w:t>ARB 6</w:t>
      </w:r>
      <w:bookmarkStart w:id="0" w:name="_GoBack"/>
      <w:bookmarkEnd w:id="0"/>
      <w:r w:rsidRPr="00284BFF">
        <w:rPr>
          <w:rFonts w:ascii="Times New Roman" w:hAnsi="Times New Roman" w:cs="Times New Roman"/>
          <w:color w:val="auto"/>
        </w:rPr>
        <w:br/>
        <w:t>INTERNSHIP EVALUATION FORM</w:t>
      </w:r>
    </w:p>
    <w:p w14:paraId="31BF7273" w14:textId="77777777" w:rsidR="000C6C25" w:rsidRPr="00284BFF" w:rsidRDefault="006A33AE">
      <w:pPr>
        <w:pStyle w:val="Heading3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284BFF">
        <w:rPr>
          <w:rFonts w:ascii="Times New Roman" w:hAnsi="Times New Roman" w:cs="Times New Roman"/>
          <w:color w:val="auto"/>
          <w:sz w:val="24"/>
          <w:szCs w:val="24"/>
        </w:rPr>
        <w:t>Employer evaluation of student intern</w:t>
      </w:r>
      <w:r w:rsidRPr="00284BFF">
        <w:rPr>
          <w:rFonts w:ascii="Times New Roman" w:hAnsi="Times New Roman" w:cs="Times New Roman"/>
          <w:color w:val="auto"/>
          <w:sz w:val="24"/>
          <w:szCs w:val="24"/>
        </w:rPr>
        <w:br/>
        <w:t>(To be completed by Intern's Mentor with the assistance of Supervision Officer)</w:t>
      </w:r>
    </w:p>
    <w:tbl>
      <w:tblPr>
        <w:tblStyle w:val="TableGrid"/>
        <w:tblW w:w="10054" w:type="dxa"/>
        <w:tblInd w:w="-708" w:type="dxa"/>
        <w:tblLook w:val="04A0" w:firstRow="1" w:lastRow="0" w:firstColumn="1" w:lastColumn="0" w:noHBand="0" w:noVBand="1"/>
      </w:tblPr>
      <w:tblGrid>
        <w:gridCol w:w="5027"/>
        <w:gridCol w:w="5027"/>
      </w:tblGrid>
      <w:tr w:rsidR="000C6C25" w:rsidRPr="00284BFF" w14:paraId="6247E3AB" w14:textId="77777777" w:rsidTr="00284BFF">
        <w:trPr>
          <w:trHeight w:val="432"/>
        </w:trPr>
        <w:tc>
          <w:tcPr>
            <w:tcW w:w="5027" w:type="dxa"/>
          </w:tcPr>
          <w:p w14:paraId="18966B3D" w14:textId="77777777" w:rsidR="000C6C25" w:rsidRPr="00284BFF" w:rsidRDefault="006A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BFF">
              <w:rPr>
                <w:rFonts w:ascii="Times New Roman" w:hAnsi="Times New Roman" w:cs="Times New Roman"/>
                <w:sz w:val="24"/>
                <w:szCs w:val="24"/>
              </w:rPr>
              <w:t>Employer (Institution)</w:t>
            </w:r>
          </w:p>
        </w:tc>
        <w:tc>
          <w:tcPr>
            <w:tcW w:w="5027" w:type="dxa"/>
          </w:tcPr>
          <w:p w14:paraId="5D9CC53F" w14:textId="77777777" w:rsidR="000C6C25" w:rsidRPr="00284BFF" w:rsidRDefault="000C6C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C25" w:rsidRPr="00284BFF" w14:paraId="15250BCE" w14:textId="77777777" w:rsidTr="00284BFF">
        <w:trPr>
          <w:trHeight w:val="432"/>
        </w:trPr>
        <w:tc>
          <w:tcPr>
            <w:tcW w:w="5027" w:type="dxa"/>
          </w:tcPr>
          <w:p w14:paraId="7AF5F288" w14:textId="77777777" w:rsidR="000C6C25" w:rsidRPr="00284BFF" w:rsidRDefault="006A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BFF">
              <w:rPr>
                <w:rFonts w:ascii="Times New Roman" w:hAnsi="Times New Roman" w:cs="Times New Roman"/>
                <w:sz w:val="24"/>
                <w:szCs w:val="24"/>
              </w:rPr>
              <w:t>Name of Site Mentor</w:t>
            </w:r>
          </w:p>
        </w:tc>
        <w:tc>
          <w:tcPr>
            <w:tcW w:w="5027" w:type="dxa"/>
          </w:tcPr>
          <w:p w14:paraId="48663C53" w14:textId="77777777" w:rsidR="000C6C25" w:rsidRPr="00284BFF" w:rsidRDefault="000C6C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C25" w:rsidRPr="00284BFF" w14:paraId="00E47DFD" w14:textId="77777777" w:rsidTr="00284BFF">
        <w:trPr>
          <w:trHeight w:val="432"/>
        </w:trPr>
        <w:tc>
          <w:tcPr>
            <w:tcW w:w="5027" w:type="dxa"/>
          </w:tcPr>
          <w:p w14:paraId="49429489" w14:textId="77777777" w:rsidR="000C6C25" w:rsidRPr="00284BFF" w:rsidRDefault="006A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BFF">
              <w:rPr>
                <w:rFonts w:ascii="Times New Roman" w:hAnsi="Times New Roman" w:cs="Times New Roman"/>
                <w:sz w:val="24"/>
                <w:szCs w:val="24"/>
              </w:rPr>
              <w:t>Mentor's Phone No.</w:t>
            </w:r>
          </w:p>
        </w:tc>
        <w:tc>
          <w:tcPr>
            <w:tcW w:w="5027" w:type="dxa"/>
          </w:tcPr>
          <w:p w14:paraId="1A49162D" w14:textId="77777777" w:rsidR="000C6C25" w:rsidRPr="00284BFF" w:rsidRDefault="000C6C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C25" w:rsidRPr="00284BFF" w14:paraId="50408482" w14:textId="77777777" w:rsidTr="00284BFF">
        <w:trPr>
          <w:trHeight w:val="432"/>
        </w:trPr>
        <w:tc>
          <w:tcPr>
            <w:tcW w:w="5027" w:type="dxa"/>
          </w:tcPr>
          <w:p w14:paraId="58C20AE1" w14:textId="77777777" w:rsidR="000C6C25" w:rsidRPr="00284BFF" w:rsidRDefault="006A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BFF">
              <w:rPr>
                <w:rFonts w:ascii="Times New Roman" w:hAnsi="Times New Roman" w:cs="Times New Roman"/>
                <w:sz w:val="24"/>
                <w:szCs w:val="24"/>
              </w:rPr>
              <w:t>Mentor's Address</w:t>
            </w:r>
          </w:p>
        </w:tc>
        <w:tc>
          <w:tcPr>
            <w:tcW w:w="5027" w:type="dxa"/>
          </w:tcPr>
          <w:p w14:paraId="27284DE1" w14:textId="77777777" w:rsidR="000C6C25" w:rsidRPr="00284BFF" w:rsidRDefault="000C6C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C25" w:rsidRPr="00284BFF" w14:paraId="708A3010" w14:textId="77777777" w:rsidTr="00284BFF">
        <w:trPr>
          <w:trHeight w:val="432"/>
        </w:trPr>
        <w:tc>
          <w:tcPr>
            <w:tcW w:w="5027" w:type="dxa"/>
          </w:tcPr>
          <w:p w14:paraId="56284BE9" w14:textId="77777777" w:rsidR="000C6C25" w:rsidRPr="00284BFF" w:rsidRDefault="006A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BFF">
              <w:rPr>
                <w:rFonts w:ascii="Times New Roman" w:hAnsi="Times New Roman" w:cs="Times New Roman"/>
                <w:sz w:val="24"/>
                <w:szCs w:val="24"/>
              </w:rPr>
              <w:t>Student Name</w:t>
            </w:r>
          </w:p>
        </w:tc>
        <w:tc>
          <w:tcPr>
            <w:tcW w:w="5027" w:type="dxa"/>
          </w:tcPr>
          <w:p w14:paraId="62F51DEE" w14:textId="77777777" w:rsidR="000C6C25" w:rsidRPr="00284BFF" w:rsidRDefault="000C6C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C25" w:rsidRPr="00284BFF" w14:paraId="7011C3EE" w14:textId="77777777" w:rsidTr="00284BFF">
        <w:trPr>
          <w:trHeight w:val="411"/>
        </w:trPr>
        <w:tc>
          <w:tcPr>
            <w:tcW w:w="5027" w:type="dxa"/>
          </w:tcPr>
          <w:p w14:paraId="0062D8A4" w14:textId="77777777" w:rsidR="000C6C25" w:rsidRPr="00284BFF" w:rsidRDefault="006A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BFF">
              <w:rPr>
                <w:rFonts w:ascii="Times New Roman" w:hAnsi="Times New Roman" w:cs="Times New Roman"/>
                <w:sz w:val="24"/>
                <w:szCs w:val="24"/>
              </w:rPr>
              <w:t>Student Schedule</w:t>
            </w:r>
          </w:p>
        </w:tc>
        <w:tc>
          <w:tcPr>
            <w:tcW w:w="5027" w:type="dxa"/>
          </w:tcPr>
          <w:p w14:paraId="6B1DC4BF" w14:textId="77777777" w:rsidR="000C6C25" w:rsidRPr="00284BFF" w:rsidRDefault="000C6C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C25" w:rsidRPr="00284BFF" w14:paraId="70CE261F" w14:textId="77777777" w:rsidTr="00284BFF">
        <w:trPr>
          <w:trHeight w:val="432"/>
        </w:trPr>
        <w:tc>
          <w:tcPr>
            <w:tcW w:w="5027" w:type="dxa"/>
          </w:tcPr>
          <w:p w14:paraId="749662F1" w14:textId="77777777" w:rsidR="000C6C25" w:rsidRPr="00284BFF" w:rsidRDefault="006A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BFF">
              <w:rPr>
                <w:rFonts w:ascii="Times New Roman" w:hAnsi="Times New Roman" w:cs="Times New Roman"/>
                <w:sz w:val="24"/>
                <w:szCs w:val="24"/>
              </w:rPr>
              <w:t>Date Internship Began</w:t>
            </w:r>
          </w:p>
        </w:tc>
        <w:tc>
          <w:tcPr>
            <w:tcW w:w="5027" w:type="dxa"/>
          </w:tcPr>
          <w:p w14:paraId="485E9D87" w14:textId="77777777" w:rsidR="000C6C25" w:rsidRPr="00284BFF" w:rsidRDefault="000C6C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C25" w:rsidRPr="00284BFF" w14:paraId="359CD752" w14:textId="77777777" w:rsidTr="00284BFF">
        <w:trPr>
          <w:trHeight w:val="432"/>
        </w:trPr>
        <w:tc>
          <w:tcPr>
            <w:tcW w:w="5027" w:type="dxa"/>
          </w:tcPr>
          <w:p w14:paraId="2F996A8D" w14:textId="77777777" w:rsidR="000C6C25" w:rsidRPr="00284BFF" w:rsidRDefault="006A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BFF">
              <w:rPr>
                <w:rFonts w:ascii="Times New Roman" w:hAnsi="Times New Roman" w:cs="Times New Roman"/>
                <w:sz w:val="24"/>
                <w:szCs w:val="24"/>
              </w:rPr>
              <w:t>Date Internship Ended</w:t>
            </w:r>
          </w:p>
        </w:tc>
        <w:tc>
          <w:tcPr>
            <w:tcW w:w="5027" w:type="dxa"/>
          </w:tcPr>
          <w:p w14:paraId="2B995D4B" w14:textId="77777777" w:rsidR="000C6C25" w:rsidRPr="00284BFF" w:rsidRDefault="000C6C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C25" w:rsidRPr="00284BFF" w14:paraId="2990244F" w14:textId="77777777" w:rsidTr="00284BFF">
        <w:trPr>
          <w:trHeight w:val="432"/>
        </w:trPr>
        <w:tc>
          <w:tcPr>
            <w:tcW w:w="5027" w:type="dxa"/>
          </w:tcPr>
          <w:p w14:paraId="5CFD2CCB" w14:textId="77777777" w:rsidR="000C6C25" w:rsidRPr="00284BFF" w:rsidRDefault="006A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BFF">
              <w:rPr>
                <w:rFonts w:ascii="Times New Roman" w:hAnsi="Times New Roman" w:cs="Times New Roman"/>
                <w:sz w:val="24"/>
                <w:szCs w:val="24"/>
              </w:rPr>
              <w:t>Number of Hours Completed in a day</w:t>
            </w:r>
          </w:p>
        </w:tc>
        <w:tc>
          <w:tcPr>
            <w:tcW w:w="5027" w:type="dxa"/>
          </w:tcPr>
          <w:p w14:paraId="77AC56F0" w14:textId="77777777" w:rsidR="000C6C25" w:rsidRPr="00284BFF" w:rsidRDefault="000C6C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CDAC90" w14:textId="77777777" w:rsidR="00284BFF" w:rsidRDefault="00284BFF" w:rsidP="00284BFF">
      <w:pPr>
        <w:ind w:left="-810"/>
        <w:rPr>
          <w:rFonts w:ascii="Times New Roman" w:hAnsi="Times New Roman" w:cs="Times New Roman"/>
          <w:sz w:val="24"/>
          <w:szCs w:val="24"/>
        </w:rPr>
      </w:pPr>
    </w:p>
    <w:p w14:paraId="0261DD31" w14:textId="77777777" w:rsidR="000C6C25" w:rsidRPr="00284BFF" w:rsidRDefault="006A33AE" w:rsidP="00284BFF">
      <w:pPr>
        <w:ind w:left="-810"/>
        <w:rPr>
          <w:rFonts w:ascii="Times New Roman" w:hAnsi="Times New Roman" w:cs="Times New Roman"/>
          <w:sz w:val="24"/>
          <w:szCs w:val="24"/>
        </w:rPr>
      </w:pPr>
      <w:r w:rsidRPr="00284BFF">
        <w:rPr>
          <w:rFonts w:ascii="Times New Roman" w:hAnsi="Times New Roman" w:cs="Times New Roman"/>
          <w:sz w:val="24"/>
          <w:szCs w:val="24"/>
        </w:rPr>
        <w:t xml:space="preserve">This evaluation should be done with care and fairness. Kindly reflect carefully upon the student’s strengths and weaknesses. Be accurate and as </w:t>
      </w:r>
      <w:r w:rsidRPr="00284BFF">
        <w:rPr>
          <w:rFonts w:ascii="Times New Roman" w:hAnsi="Times New Roman" w:cs="Times New Roman"/>
          <w:sz w:val="24"/>
          <w:szCs w:val="24"/>
        </w:rPr>
        <w:t>objective as possible in your appraisal.</w:t>
      </w:r>
      <w:r w:rsidRPr="00284BFF">
        <w:rPr>
          <w:rFonts w:ascii="Times New Roman" w:hAnsi="Times New Roman" w:cs="Times New Roman"/>
          <w:sz w:val="24"/>
          <w:szCs w:val="24"/>
        </w:rPr>
        <w:br/>
      </w:r>
      <w:r w:rsidRPr="00284BFF">
        <w:rPr>
          <w:rFonts w:ascii="Times New Roman" w:hAnsi="Times New Roman" w:cs="Times New Roman"/>
          <w:sz w:val="24"/>
          <w:szCs w:val="24"/>
        </w:rPr>
        <w:br/>
        <w:t>The evaluation should be based on the overall internship experience and not only on isolated incidents at the workplace.</w:t>
      </w:r>
      <w:r w:rsidRPr="00284BFF">
        <w:rPr>
          <w:rFonts w:ascii="Times New Roman" w:hAnsi="Times New Roman" w:cs="Times New Roman"/>
          <w:sz w:val="24"/>
          <w:szCs w:val="24"/>
        </w:rPr>
        <w:br/>
      </w:r>
      <w:r w:rsidRPr="00284BFF">
        <w:rPr>
          <w:rFonts w:ascii="Times New Roman" w:hAnsi="Times New Roman" w:cs="Times New Roman"/>
          <w:sz w:val="24"/>
          <w:szCs w:val="24"/>
        </w:rPr>
        <w:br/>
        <w:t>The following categories should serve as a guide in completing the internship evaluation rep</w:t>
      </w:r>
      <w:r w:rsidRPr="00284BFF">
        <w:rPr>
          <w:rFonts w:ascii="Times New Roman" w:hAnsi="Times New Roman" w:cs="Times New Roman"/>
          <w:sz w:val="24"/>
          <w:szCs w:val="24"/>
        </w:rPr>
        <w:t>ort:</w:t>
      </w:r>
      <w:r w:rsidRPr="00284BFF">
        <w:rPr>
          <w:rFonts w:ascii="Times New Roman" w:hAnsi="Times New Roman" w:cs="Times New Roman"/>
          <w:sz w:val="24"/>
          <w:szCs w:val="24"/>
        </w:rPr>
        <w:br/>
      </w:r>
      <w:r w:rsidRPr="00284BFF">
        <w:rPr>
          <w:rFonts w:ascii="Times New Roman" w:hAnsi="Times New Roman" w:cs="Times New Roman"/>
          <w:sz w:val="24"/>
          <w:szCs w:val="24"/>
        </w:rPr>
        <w:br/>
      </w:r>
      <w:r w:rsidRPr="00284BFF">
        <w:rPr>
          <w:rFonts w:ascii="Times New Roman" w:hAnsi="Times New Roman" w:cs="Times New Roman"/>
          <w:b/>
          <w:sz w:val="24"/>
          <w:szCs w:val="24"/>
        </w:rPr>
        <w:t>5 = Excellent performance</w:t>
      </w:r>
      <w:r w:rsidRPr="00284BFF">
        <w:rPr>
          <w:rFonts w:ascii="Times New Roman" w:hAnsi="Times New Roman" w:cs="Times New Roman"/>
          <w:b/>
          <w:sz w:val="24"/>
          <w:szCs w:val="24"/>
        </w:rPr>
        <w:br/>
        <w:t>4 = Above Average Performance</w:t>
      </w:r>
      <w:r w:rsidRPr="00284BFF">
        <w:rPr>
          <w:rFonts w:ascii="Times New Roman" w:hAnsi="Times New Roman" w:cs="Times New Roman"/>
          <w:b/>
          <w:sz w:val="24"/>
          <w:szCs w:val="24"/>
        </w:rPr>
        <w:br/>
        <w:t>3 = Average Performance</w:t>
      </w:r>
      <w:r w:rsidRPr="00284BFF">
        <w:rPr>
          <w:rFonts w:ascii="Times New Roman" w:hAnsi="Times New Roman" w:cs="Times New Roman"/>
          <w:b/>
          <w:sz w:val="24"/>
          <w:szCs w:val="24"/>
        </w:rPr>
        <w:br/>
        <w:t>2 = Below Average Performance</w:t>
      </w:r>
      <w:r w:rsidRPr="00284BFF">
        <w:rPr>
          <w:rFonts w:ascii="Times New Roman" w:hAnsi="Times New Roman" w:cs="Times New Roman"/>
          <w:b/>
          <w:sz w:val="24"/>
          <w:szCs w:val="24"/>
        </w:rPr>
        <w:br/>
        <w:t>1 = Unacceptable Performance</w:t>
      </w:r>
      <w:r w:rsidRPr="00284BFF">
        <w:rPr>
          <w:rFonts w:ascii="Times New Roman" w:hAnsi="Times New Roman" w:cs="Times New Roman"/>
          <w:b/>
          <w:sz w:val="28"/>
        </w:rPr>
        <w:br/>
      </w:r>
      <w:r w:rsidRPr="00284BFF">
        <w:rPr>
          <w:rFonts w:ascii="Times New Roman" w:hAnsi="Times New Roman" w:cs="Times New Roman"/>
          <w:b/>
          <w:sz w:val="28"/>
        </w:rPr>
        <w:br/>
      </w:r>
      <w:r w:rsidRPr="00284BFF">
        <w:rPr>
          <w:rFonts w:ascii="Times New Roman" w:hAnsi="Times New Roman" w:cs="Times New Roman"/>
          <w:sz w:val="24"/>
          <w:szCs w:val="24"/>
        </w:rPr>
        <w:t>Rating of 4 or 5 should be given only to students demonstrating above average professional competencies.</w:t>
      </w:r>
    </w:p>
    <w:p w14:paraId="7F6F6236" w14:textId="77777777" w:rsidR="002F1BFF" w:rsidRDefault="002F1BFF" w:rsidP="00284BF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F17A169" w14:textId="77777777" w:rsidR="00284BFF" w:rsidRDefault="00284BFF" w:rsidP="00284BFF">
      <w:pPr>
        <w:spacing w:after="0"/>
        <w:rPr>
          <w:rFonts w:ascii="Times New Roman" w:hAnsi="Times New Roman" w:cs="Times New Roman"/>
        </w:rPr>
      </w:pPr>
    </w:p>
    <w:p w14:paraId="78982A5C" w14:textId="77777777" w:rsidR="002F1BFF" w:rsidRDefault="002F1BFF" w:rsidP="00377597">
      <w:pPr>
        <w:spacing w:after="0"/>
        <w:jc w:val="center"/>
        <w:rPr>
          <w:rFonts w:ascii="Times New Roman" w:hAnsi="Times New Roman" w:cs="Times New Roman"/>
        </w:rPr>
      </w:pPr>
    </w:p>
    <w:p w14:paraId="009DF6F3" w14:textId="77777777" w:rsidR="002F1BFF" w:rsidRDefault="006A33AE" w:rsidP="002F1BFF">
      <w:pPr>
        <w:spacing w:after="0"/>
        <w:ind w:left="-900"/>
        <w:jc w:val="center"/>
        <w:rPr>
          <w:rFonts w:ascii="Times New Roman" w:hAnsi="Times New Roman" w:cs="Times New Roman"/>
        </w:rPr>
      </w:pPr>
      <w:r w:rsidRPr="002F1BFF">
        <w:rPr>
          <w:rFonts w:ascii="Times New Roman" w:hAnsi="Times New Roman" w:cs="Times New Roman"/>
        </w:rPr>
        <w:lastRenderedPageBreak/>
        <w:t>ARB</w:t>
      </w:r>
      <w:r w:rsidRPr="002F1BFF">
        <w:rPr>
          <w:rFonts w:ascii="Times New Roman" w:hAnsi="Times New Roman" w:cs="Times New Roman"/>
        </w:rPr>
        <w:t xml:space="preserve"> 7</w:t>
      </w:r>
      <w:r w:rsidRPr="002F1BFF">
        <w:rPr>
          <w:rFonts w:ascii="Times New Roman" w:hAnsi="Times New Roman" w:cs="Times New Roman"/>
        </w:rPr>
        <w:br/>
        <w:t>STUDENT INTERNSHIP EVALUATION REPORT</w:t>
      </w:r>
    </w:p>
    <w:p w14:paraId="47176E91" w14:textId="77777777" w:rsidR="000C6C25" w:rsidRPr="00284BFF" w:rsidRDefault="006A33AE" w:rsidP="00284BFF">
      <w:pPr>
        <w:pStyle w:val="Heading3"/>
        <w:ind w:left="2160" w:firstLine="720"/>
        <w:rPr>
          <w:rFonts w:ascii="Times New Roman" w:hAnsi="Times New Roman" w:cs="Times New Roman"/>
          <w:color w:val="auto"/>
        </w:rPr>
      </w:pPr>
      <w:r w:rsidRPr="00284BFF">
        <w:rPr>
          <w:rFonts w:ascii="Times New Roman" w:hAnsi="Times New Roman" w:cs="Times New Roman"/>
          <w:color w:val="auto"/>
        </w:rPr>
        <w:t>Please check (√)</w:t>
      </w:r>
    </w:p>
    <w:tbl>
      <w:tblPr>
        <w:tblStyle w:val="TableGrid"/>
        <w:tblW w:w="10267" w:type="dxa"/>
        <w:tblInd w:w="-822" w:type="dxa"/>
        <w:tblLook w:val="04A0" w:firstRow="1" w:lastRow="0" w:firstColumn="1" w:lastColumn="0" w:noHBand="0" w:noVBand="1"/>
      </w:tblPr>
      <w:tblGrid>
        <w:gridCol w:w="6397"/>
        <w:gridCol w:w="720"/>
        <w:gridCol w:w="810"/>
        <w:gridCol w:w="720"/>
        <w:gridCol w:w="720"/>
        <w:gridCol w:w="900"/>
      </w:tblGrid>
      <w:tr w:rsidR="00885037" w:rsidRPr="002F1BFF" w14:paraId="61E4FD75" w14:textId="77777777" w:rsidTr="00162A49">
        <w:trPr>
          <w:trHeight w:val="378"/>
        </w:trPr>
        <w:tc>
          <w:tcPr>
            <w:tcW w:w="6397" w:type="dxa"/>
          </w:tcPr>
          <w:p w14:paraId="68F9838C" w14:textId="77777777" w:rsidR="000C6C25" w:rsidRPr="002F1BFF" w:rsidRDefault="006A33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BFF">
              <w:rPr>
                <w:rFonts w:ascii="Times New Roman" w:hAnsi="Times New Roman" w:cs="Times New Roman"/>
                <w:b/>
                <w:sz w:val="28"/>
                <w:szCs w:val="28"/>
              </w:rPr>
              <w:t>PROFESSIONAL PERFORMANCE (20)</w:t>
            </w:r>
          </w:p>
        </w:tc>
        <w:tc>
          <w:tcPr>
            <w:tcW w:w="720" w:type="dxa"/>
            <w:vAlign w:val="center"/>
          </w:tcPr>
          <w:p w14:paraId="4738731E" w14:textId="77777777" w:rsidR="000C6C25" w:rsidRPr="002F1BFF" w:rsidRDefault="00377597" w:rsidP="00162A49">
            <w:pPr>
              <w:jc w:val="center"/>
              <w:rPr>
                <w:rFonts w:ascii="Times New Roman" w:hAnsi="Times New Roman" w:cs="Times New Roman"/>
              </w:rPr>
            </w:pPr>
            <w:r w:rsidRPr="002F1BF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0" w:type="dxa"/>
            <w:vAlign w:val="center"/>
          </w:tcPr>
          <w:p w14:paraId="5BA516E5" w14:textId="77777777" w:rsidR="000C6C25" w:rsidRPr="002F1BFF" w:rsidRDefault="00377597" w:rsidP="00162A49">
            <w:pPr>
              <w:jc w:val="center"/>
              <w:rPr>
                <w:rFonts w:ascii="Times New Roman" w:hAnsi="Times New Roman" w:cs="Times New Roman"/>
              </w:rPr>
            </w:pPr>
            <w:r w:rsidRPr="002F1B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0" w:type="dxa"/>
            <w:vAlign w:val="center"/>
          </w:tcPr>
          <w:p w14:paraId="676C3697" w14:textId="77777777" w:rsidR="000C6C25" w:rsidRPr="002F1BFF" w:rsidRDefault="00377597" w:rsidP="00162A49">
            <w:pPr>
              <w:jc w:val="center"/>
              <w:rPr>
                <w:rFonts w:ascii="Times New Roman" w:hAnsi="Times New Roman" w:cs="Times New Roman"/>
              </w:rPr>
            </w:pPr>
            <w:r w:rsidRPr="002F1B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  <w:vAlign w:val="center"/>
          </w:tcPr>
          <w:p w14:paraId="3D77322C" w14:textId="77777777" w:rsidR="000C6C25" w:rsidRPr="002F1BFF" w:rsidRDefault="00377597" w:rsidP="00162A49">
            <w:pPr>
              <w:jc w:val="center"/>
              <w:rPr>
                <w:rFonts w:ascii="Times New Roman" w:hAnsi="Times New Roman" w:cs="Times New Roman"/>
              </w:rPr>
            </w:pPr>
            <w:r w:rsidRPr="002F1B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0" w:type="dxa"/>
            <w:vAlign w:val="center"/>
          </w:tcPr>
          <w:p w14:paraId="20CC8A5E" w14:textId="77777777" w:rsidR="000C6C25" w:rsidRPr="002F1BFF" w:rsidRDefault="00377597" w:rsidP="00162A49">
            <w:pPr>
              <w:jc w:val="center"/>
              <w:rPr>
                <w:rFonts w:ascii="Times New Roman" w:hAnsi="Times New Roman" w:cs="Times New Roman"/>
              </w:rPr>
            </w:pPr>
            <w:r w:rsidRPr="002F1BFF">
              <w:rPr>
                <w:rFonts w:ascii="Times New Roman" w:hAnsi="Times New Roman" w:cs="Times New Roman"/>
              </w:rPr>
              <w:t>1</w:t>
            </w:r>
          </w:p>
        </w:tc>
      </w:tr>
      <w:tr w:rsidR="00885037" w:rsidRPr="002F1BFF" w14:paraId="3F00A53B" w14:textId="77777777" w:rsidTr="00162A49">
        <w:trPr>
          <w:trHeight w:val="378"/>
        </w:trPr>
        <w:tc>
          <w:tcPr>
            <w:tcW w:w="6397" w:type="dxa"/>
          </w:tcPr>
          <w:p w14:paraId="28DC4C05" w14:textId="77777777" w:rsidR="000C6C25" w:rsidRPr="002F1BFF" w:rsidRDefault="006A33AE">
            <w:pPr>
              <w:rPr>
                <w:rFonts w:ascii="Times New Roman" w:hAnsi="Times New Roman" w:cs="Times New Roman"/>
              </w:rPr>
            </w:pPr>
            <w:r w:rsidRPr="002F1BFF">
              <w:rPr>
                <w:rFonts w:ascii="Times New Roman" w:hAnsi="Times New Roman" w:cs="Times New Roman"/>
              </w:rPr>
              <w:t>a. Follows</w:t>
            </w:r>
            <w:r w:rsidRPr="002F1BFF">
              <w:rPr>
                <w:rFonts w:ascii="Times New Roman" w:hAnsi="Times New Roman" w:cs="Times New Roman"/>
              </w:rPr>
              <w:t xml:space="preserve"> instructions</w:t>
            </w:r>
          </w:p>
        </w:tc>
        <w:tc>
          <w:tcPr>
            <w:tcW w:w="720" w:type="dxa"/>
          </w:tcPr>
          <w:p w14:paraId="265D1F7B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5D8D65FB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148E4626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3125CBDD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14:paraId="120AAFA2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</w:tr>
      <w:tr w:rsidR="00885037" w:rsidRPr="002F1BFF" w14:paraId="57212BC4" w14:textId="77777777" w:rsidTr="00162A49">
        <w:trPr>
          <w:trHeight w:val="397"/>
        </w:trPr>
        <w:tc>
          <w:tcPr>
            <w:tcW w:w="6397" w:type="dxa"/>
          </w:tcPr>
          <w:p w14:paraId="16CF97EF" w14:textId="77777777" w:rsidR="000C6C25" w:rsidRPr="002F1BFF" w:rsidRDefault="006A33AE">
            <w:pPr>
              <w:rPr>
                <w:rFonts w:ascii="Times New Roman" w:hAnsi="Times New Roman" w:cs="Times New Roman"/>
              </w:rPr>
            </w:pPr>
            <w:r w:rsidRPr="002F1BFF">
              <w:rPr>
                <w:rFonts w:ascii="Times New Roman" w:hAnsi="Times New Roman" w:cs="Times New Roman"/>
              </w:rPr>
              <w:t>b. Completes work assignments</w:t>
            </w:r>
          </w:p>
        </w:tc>
        <w:tc>
          <w:tcPr>
            <w:tcW w:w="720" w:type="dxa"/>
          </w:tcPr>
          <w:p w14:paraId="35047AF3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07ED8EED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3F90DAFC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332DDAED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14:paraId="013486BA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</w:tr>
      <w:tr w:rsidR="00885037" w:rsidRPr="002F1BFF" w14:paraId="347A3DC9" w14:textId="77777777" w:rsidTr="00162A49">
        <w:trPr>
          <w:trHeight w:val="378"/>
        </w:trPr>
        <w:tc>
          <w:tcPr>
            <w:tcW w:w="6397" w:type="dxa"/>
          </w:tcPr>
          <w:p w14:paraId="2E98DFC3" w14:textId="77777777" w:rsidR="000C6C25" w:rsidRPr="002F1BFF" w:rsidRDefault="006A33AE">
            <w:pPr>
              <w:rPr>
                <w:rFonts w:ascii="Times New Roman" w:hAnsi="Times New Roman" w:cs="Times New Roman"/>
              </w:rPr>
            </w:pPr>
            <w:r w:rsidRPr="002F1BFF">
              <w:rPr>
                <w:rFonts w:ascii="Times New Roman" w:hAnsi="Times New Roman" w:cs="Times New Roman"/>
              </w:rPr>
              <w:t>c. Solves problems</w:t>
            </w:r>
          </w:p>
        </w:tc>
        <w:tc>
          <w:tcPr>
            <w:tcW w:w="720" w:type="dxa"/>
          </w:tcPr>
          <w:p w14:paraId="39CD0DD0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0A97B377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78CC99F8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5C3BB2B5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14:paraId="7943AE14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</w:tr>
      <w:tr w:rsidR="00885037" w:rsidRPr="002F1BFF" w14:paraId="546C132C" w14:textId="77777777" w:rsidTr="00162A49">
        <w:trPr>
          <w:trHeight w:val="378"/>
        </w:trPr>
        <w:tc>
          <w:tcPr>
            <w:tcW w:w="6397" w:type="dxa"/>
          </w:tcPr>
          <w:p w14:paraId="50A1200F" w14:textId="77777777" w:rsidR="000C6C25" w:rsidRPr="002F1BFF" w:rsidRDefault="006A33AE">
            <w:pPr>
              <w:rPr>
                <w:rFonts w:ascii="Times New Roman" w:hAnsi="Times New Roman" w:cs="Times New Roman"/>
              </w:rPr>
            </w:pPr>
            <w:r w:rsidRPr="002F1BFF">
              <w:rPr>
                <w:rFonts w:ascii="Times New Roman" w:hAnsi="Times New Roman" w:cs="Times New Roman"/>
              </w:rPr>
              <w:t>d. Communicates ideas orally</w:t>
            </w:r>
          </w:p>
        </w:tc>
        <w:tc>
          <w:tcPr>
            <w:tcW w:w="720" w:type="dxa"/>
          </w:tcPr>
          <w:p w14:paraId="5057C9B2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52E1A13B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34F34008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72EC4673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14:paraId="6D5797EB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</w:tr>
      <w:tr w:rsidR="00885037" w:rsidRPr="002F1BFF" w14:paraId="489B3801" w14:textId="77777777" w:rsidTr="00162A49">
        <w:trPr>
          <w:trHeight w:val="397"/>
        </w:trPr>
        <w:tc>
          <w:tcPr>
            <w:tcW w:w="6397" w:type="dxa"/>
          </w:tcPr>
          <w:p w14:paraId="5128621D" w14:textId="77777777" w:rsidR="000C6C25" w:rsidRPr="002F1BFF" w:rsidRDefault="006A33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BFF">
              <w:rPr>
                <w:rFonts w:ascii="Times New Roman" w:hAnsi="Times New Roman" w:cs="Times New Roman"/>
                <w:b/>
                <w:sz w:val="28"/>
                <w:szCs w:val="28"/>
              </w:rPr>
              <w:t>PROFESSIONAL KNOWLEDGE (20)</w:t>
            </w:r>
          </w:p>
        </w:tc>
        <w:tc>
          <w:tcPr>
            <w:tcW w:w="720" w:type="dxa"/>
          </w:tcPr>
          <w:p w14:paraId="1548D84A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269E5BFC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243BA8DE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1FCA09B8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14:paraId="24E38CBF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</w:tr>
      <w:tr w:rsidR="00885037" w:rsidRPr="002F1BFF" w14:paraId="4B19ACA6" w14:textId="77777777" w:rsidTr="00162A49">
        <w:trPr>
          <w:trHeight w:val="378"/>
        </w:trPr>
        <w:tc>
          <w:tcPr>
            <w:tcW w:w="6397" w:type="dxa"/>
          </w:tcPr>
          <w:p w14:paraId="05C0562F" w14:textId="77777777" w:rsidR="000C6C25" w:rsidRPr="002F1BFF" w:rsidRDefault="006A33AE">
            <w:pPr>
              <w:rPr>
                <w:rFonts w:ascii="Times New Roman" w:hAnsi="Times New Roman" w:cs="Times New Roman"/>
              </w:rPr>
            </w:pPr>
            <w:r w:rsidRPr="002F1BFF">
              <w:rPr>
                <w:rFonts w:ascii="Times New Roman" w:hAnsi="Times New Roman" w:cs="Times New Roman"/>
              </w:rPr>
              <w:t>a. Displays basic knowledge and understanding of the work</w:t>
            </w:r>
          </w:p>
        </w:tc>
        <w:tc>
          <w:tcPr>
            <w:tcW w:w="720" w:type="dxa"/>
          </w:tcPr>
          <w:p w14:paraId="3EB6F80E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0C5706A8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01A71F25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03628631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14:paraId="75C2BEAB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</w:tr>
      <w:tr w:rsidR="00885037" w:rsidRPr="002F1BFF" w14:paraId="72508474" w14:textId="77777777" w:rsidTr="00162A49">
        <w:trPr>
          <w:trHeight w:val="378"/>
        </w:trPr>
        <w:tc>
          <w:tcPr>
            <w:tcW w:w="6397" w:type="dxa"/>
          </w:tcPr>
          <w:p w14:paraId="330146EE" w14:textId="77777777" w:rsidR="000C6C25" w:rsidRPr="002F1BFF" w:rsidRDefault="006A33AE">
            <w:pPr>
              <w:rPr>
                <w:rFonts w:ascii="Times New Roman" w:hAnsi="Times New Roman" w:cs="Times New Roman"/>
              </w:rPr>
            </w:pPr>
            <w:r w:rsidRPr="002F1BFF">
              <w:rPr>
                <w:rFonts w:ascii="Times New Roman" w:hAnsi="Times New Roman" w:cs="Times New Roman"/>
              </w:rPr>
              <w:t xml:space="preserve">b. Has displayed growth in knowledge and </w:t>
            </w:r>
            <w:r w:rsidRPr="002F1BFF">
              <w:rPr>
                <w:rFonts w:ascii="Times New Roman" w:hAnsi="Times New Roman" w:cs="Times New Roman"/>
              </w:rPr>
              <w:t>understanding</w:t>
            </w:r>
          </w:p>
        </w:tc>
        <w:tc>
          <w:tcPr>
            <w:tcW w:w="720" w:type="dxa"/>
          </w:tcPr>
          <w:p w14:paraId="530ADE25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62F9086E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06C55FBF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5CF6D88F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14:paraId="04DECC4E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</w:tr>
      <w:tr w:rsidR="00885037" w:rsidRPr="002F1BFF" w14:paraId="77C7BAB3" w14:textId="77777777" w:rsidTr="00162A49">
        <w:trPr>
          <w:trHeight w:val="397"/>
        </w:trPr>
        <w:tc>
          <w:tcPr>
            <w:tcW w:w="6397" w:type="dxa"/>
          </w:tcPr>
          <w:p w14:paraId="15F65838" w14:textId="77777777" w:rsidR="000C6C25" w:rsidRPr="002F1BFF" w:rsidRDefault="006A33AE">
            <w:pPr>
              <w:rPr>
                <w:rFonts w:ascii="Times New Roman" w:hAnsi="Times New Roman" w:cs="Times New Roman"/>
              </w:rPr>
            </w:pPr>
            <w:r w:rsidRPr="002F1BFF">
              <w:rPr>
                <w:rFonts w:ascii="Times New Roman" w:hAnsi="Times New Roman" w:cs="Times New Roman"/>
              </w:rPr>
              <w:t>c. Ability to apply knowledge in a practical way</w:t>
            </w:r>
          </w:p>
        </w:tc>
        <w:tc>
          <w:tcPr>
            <w:tcW w:w="720" w:type="dxa"/>
          </w:tcPr>
          <w:p w14:paraId="26A31C69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5A85A73C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546D8063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07E33CC5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14:paraId="339F0D23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</w:tr>
      <w:tr w:rsidR="00885037" w:rsidRPr="002F1BFF" w14:paraId="36B86D6A" w14:textId="77777777" w:rsidTr="00162A49">
        <w:trPr>
          <w:trHeight w:val="378"/>
        </w:trPr>
        <w:tc>
          <w:tcPr>
            <w:tcW w:w="6397" w:type="dxa"/>
          </w:tcPr>
          <w:p w14:paraId="44524DB4" w14:textId="77777777" w:rsidR="000C6C25" w:rsidRPr="002F1BFF" w:rsidRDefault="006A33AE">
            <w:pPr>
              <w:rPr>
                <w:rFonts w:ascii="Times New Roman" w:hAnsi="Times New Roman" w:cs="Times New Roman"/>
              </w:rPr>
            </w:pPr>
            <w:r w:rsidRPr="002F1BFF">
              <w:rPr>
                <w:rFonts w:ascii="Times New Roman" w:hAnsi="Times New Roman" w:cs="Times New Roman"/>
              </w:rPr>
              <w:t>d. Ability to think independently</w:t>
            </w:r>
          </w:p>
        </w:tc>
        <w:tc>
          <w:tcPr>
            <w:tcW w:w="720" w:type="dxa"/>
          </w:tcPr>
          <w:p w14:paraId="247BC2CA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3AEC9567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212C57FA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3D37D734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14:paraId="2247C760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</w:tr>
      <w:tr w:rsidR="00885037" w:rsidRPr="002F1BFF" w14:paraId="08F9905C" w14:textId="77777777" w:rsidTr="00162A49">
        <w:trPr>
          <w:trHeight w:val="378"/>
        </w:trPr>
        <w:tc>
          <w:tcPr>
            <w:tcW w:w="6397" w:type="dxa"/>
          </w:tcPr>
          <w:p w14:paraId="5C4A568B" w14:textId="77777777" w:rsidR="000C6C25" w:rsidRPr="002F1BFF" w:rsidRDefault="006A33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BFF">
              <w:rPr>
                <w:rFonts w:ascii="Times New Roman" w:hAnsi="Times New Roman" w:cs="Times New Roman"/>
                <w:b/>
                <w:sz w:val="28"/>
                <w:szCs w:val="28"/>
              </w:rPr>
              <w:t>PROFESSIONAL BEHAVIOUR (25)</w:t>
            </w:r>
          </w:p>
        </w:tc>
        <w:tc>
          <w:tcPr>
            <w:tcW w:w="720" w:type="dxa"/>
          </w:tcPr>
          <w:p w14:paraId="2AE706F0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7C01E300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6F6E7195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7B084142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14:paraId="06BC82FB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</w:tr>
      <w:tr w:rsidR="00885037" w:rsidRPr="002F1BFF" w14:paraId="465A0A6D" w14:textId="77777777" w:rsidTr="00162A49">
        <w:trPr>
          <w:trHeight w:val="397"/>
        </w:trPr>
        <w:tc>
          <w:tcPr>
            <w:tcW w:w="6397" w:type="dxa"/>
          </w:tcPr>
          <w:p w14:paraId="6923BD3C" w14:textId="77777777" w:rsidR="000C6C25" w:rsidRPr="002F1BFF" w:rsidRDefault="006A33AE">
            <w:pPr>
              <w:rPr>
                <w:rFonts w:ascii="Times New Roman" w:hAnsi="Times New Roman" w:cs="Times New Roman"/>
              </w:rPr>
            </w:pPr>
            <w:r w:rsidRPr="002F1BFF">
              <w:rPr>
                <w:rFonts w:ascii="Times New Roman" w:hAnsi="Times New Roman" w:cs="Times New Roman"/>
              </w:rPr>
              <w:t>a. Displays initiative and imaginative abilities</w:t>
            </w:r>
          </w:p>
        </w:tc>
        <w:tc>
          <w:tcPr>
            <w:tcW w:w="720" w:type="dxa"/>
          </w:tcPr>
          <w:p w14:paraId="1B1FA042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2753C850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543871B7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146F4C5B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14:paraId="0CD0EE7E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</w:tr>
      <w:tr w:rsidR="00885037" w:rsidRPr="002F1BFF" w14:paraId="126BBBB5" w14:textId="77777777" w:rsidTr="00162A49">
        <w:trPr>
          <w:trHeight w:val="378"/>
        </w:trPr>
        <w:tc>
          <w:tcPr>
            <w:tcW w:w="6397" w:type="dxa"/>
          </w:tcPr>
          <w:p w14:paraId="074EC959" w14:textId="77777777" w:rsidR="000C6C25" w:rsidRPr="002F1BFF" w:rsidRDefault="006A33AE">
            <w:pPr>
              <w:rPr>
                <w:rFonts w:ascii="Times New Roman" w:hAnsi="Times New Roman" w:cs="Times New Roman"/>
              </w:rPr>
            </w:pPr>
            <w:r w:rsidRPr="002F1BFF">
              <w:rPr>
                <w:rFonts w:ascii="Times New Roman" w:hAnsi="Times New Roman" w:cs="Times New Roman"/>
              </w:rPr>
              <w:t>b. Actively seeks and is alert to potential learning</w:t>
            </w:r>
            <w:r w:rsidRPr="002F1BFF">
              <w:rPr>
                <w:rFonts w:ascii="Times New Roman" w:hAnsi="Times New Roman" w:cs="Times New Roman"/>
              </w:rPr>
              <w:t xml:space="preserve"> situations</w:t>
            </w:r>
          </w:p>
        </w:tc>
        <w:tc>
          <w:tcPr>
            <w:tcW w:w="720" w:type="dxa"/>
          </w:tcPr>
          <w:p w14:paraId="748F1553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3032019F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0974FCF8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68195F27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14:paraId="306449B0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</w:tr>
      <w:tr w:rsidR="00885037" w:rsidRPr="002F1BFF" w14:paraId="59A38AE2" w14:textId="77777777" w:rsidTr="00162A49">
        <w:trPr>
          <w:trHeight w:val="368"/>
        </w:trPr>
        <w:tc>
          <w:tcPr>
            <w:tcW w:w="6397" w:type="dxa"/>
          </w:tcPr>
          <w:p w14:paraId="4A0CCF44" w14:textId="77777777" w:rsidR="000C6C25" w:rsidRPr="002F1BFF" w:rsidRDefault="006A33AE">
            <w:pPr>
              <w:rPr>
                <w:rFonts w:ascii="Times New Roman" w:hAnsi="Times New Roman" w:cs="Times New Roman"/>
              </w:rPr>
            </w:pPr>
            <w:r w:rsidRPr="002F1BFF">
              <w:rPr>
                <w:rFonts w:ascii="Times New Roman" w:hAnsi="Times New Roman" w:cs="Times New Roman"/>
              </w:rPr>
              <w:t>c. Understands, follows and upholds Employer’s rules and regulation</w:t>
            </w:r>
          </w:p>
        </w:tc>
        <w:tc>
          <w:tcPr>
            <w:tcW w:w="720" w:type="dxa"/>
          </w:tcPr>
          <w:p w14:paraId="68784C9A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6A1F952C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58AAA208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25170013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14:paraId="7E6A9358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</w:tr>
      <w:tr w:rsidR="00885037" w:rsidRPr="002F1BFF" w14:paraId="479A2B2F" w14:textId="77777777" w:rsidTr="00162A49">
        <w:trPr>
          <w:trHeight w:val="378"/>
        </w:trPr>
        <w:tc>
          <w:tcPr>
            <w:tcW w:w="6397" w:type="dxa"/>
          </w:tcPr>
          <w:p w14:paraId="7213D9F0" w14:textId="77777777" w:rsidR="000C6C25" w:rsidRPr="002F1BFF" w:rsidRDefault="006A33AE">
            <w:pPr>
              <w:rPr>
                <w:rFonts w:ascii="Times New Roman" w:hAnsi="Times New Roman" w:cs="Times New Roman"/>
              </w:rPr>
            </w:pPr>
            <w:r w:rsidRPr="002F1BFF">
              <w:rPr>
                <w:rFonts w:ascii="Times New Roman" w:hAnsi="Times New Roman" w:cs="Times New Roman"/>
              </w:rPr>
              <w:t>d. Accepts suggestions and criticism willingly</w:t>
            </w:r>
          </w:p>
        </w:tc>
        <w:tc>
          <w:tcPr>
            <w:tcW w:w="720" w:type="dxa"/>
          </w:tcPr>
          <w:p w14:paraId="7E9CC438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5F20983F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007D8521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6A68E71A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14:paraId="5576BF6A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</w:tr>
      <w:tr w:rsidR="00885037" w:rsidRPr="002F1BFF" w14:paraId="44B007CB" w14:textId="77777777" w:rsidTr="00162A49">
        <w:trPr>
          <w:trHeight w:val="378"/>
        </w:trPr>
        <w:tc>
          <w:tcPr>
            <w:tcW w:w="6397" w:type="dxa"/>
          </w:tcPr>
          <w:p w14:paraId="00779693" w14:textId="77777777" w:rsidR="000C6C25" w:rsidRPr="002F1BFF" w:rsidRDefault="006A33AE">
            <w:pPr>
              <w:rPr>
                <w:rFonts w:ascii="Times New Roman" w:hAnsi="Times New Roman" w:cs="Times New Roman"/>
              </w:rPr>
            </w:pPr>
            <w:r w:rsidRPr="002F1BFF">
              <w:rPr>
                <w:rFonts w:ascii="Times New Roman" w:hAnsi="Times New Roman" w:cs="Times New Roman"/>
              </w:rPr>
              <w:t>e. Displays zeal for the profession</w:t>
            </w:r>
          </w:p>
        </w:tc>
        <w:tc>
          <w:tcPr>
            <w:tcW w:w="720" w:type="dxa"/>
          </w:tcPr>
          <w:p w14:paraId="06D8397B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3021E061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1EA9AD2A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6E64DDC3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14:paraId="2E9C7E8F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</w:tr>
      <w:tr w:rsidR="00885037" w:rsidRPr="002F1BFF" w14:paraId="1ABC9B21" w14:textId="77777777" w:rsidTr="00162A49">
        <w:trPr>
          <w:trHeight w:val="397"/>
        </w:trPr>
        <w:tc>
          <w:tcPr>
            <w:tcW w:w="6397" w:type="dxa"/>
          </w:tcPr>
          <w:p w14:paraId="3027DA67" w14:textId="77777777" w:rsidR="000C6C25" w:rsidRPr="002F1BFF" w:rsidRDefault="006A33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BFF">
              <w:rPr>
                <w:rFonts w:ascii="Times New Roman" w:hAnsi="Times New Roman" w:cs="Times New Roman"/>
                <w:b/>
                <w:sz w:val="28"/>
                <w:szCs w:val="28"/>
              </w:rPr>
              <w:t>INFORMATION TECHNOLOGY (10)</w:t>
            </w:r>
          </w:p>
        </w:tc>
        <w:tc>
          <w:tcPr>
            <w:tcW w:w="720" w:type="dxa"/>
          </w:tcPr>
          <w:p w14:paraId="03F26B3A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06084054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05988919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47D0287F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14:paraId="17AE749E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</w:tr>
      <w:tr w:rsidR="00885037" w:rsidRPr="002F1BFF" w14:paraId="0F2A8C0A" w14:textId="77777777" w:rsidTr="00162A49">
        <w:trPr>
          <w:trHeight w:val="378"/>
        </w:trPr>
        <w:tc>
          <w:tcPr>
            <w:tcW w:w="6397" w:type="dxa"/>
          </w:tcPr>
          <w:p w14:paraId="509810A3" w14:textId="77777777" w:rsidR="000C6C25" w:rsidRPr="002F1BFF" w:rsidRDefault="006A33AE">
            <w:pPr>
              <w:rPr>
                <w:rFonts w:ascii="Times New Roman" w:hAnsi="Times New Roman" w:cs="Times New Roman"/>
              </w:rPr>
            </w:pPr>
            <w:r w:rsidRPr="002F1BFF">
              <w:rPr>
                <w:rFonts w:ascii="Times New Roman" w:hAnsi="Times New Roman" w:cs="Times New Roman"/>
              </w:rPr>
              <w:t xml:space="preserve">a. Applying technology in helping </w:t>
            </w:r>
            <w:r w:rsidRPr="002F1BFF">
              <w:rPr>
                <w:rFonts w:ascii="Times New Roman" w:hAnsi="Times New Roman" w:cs="Times New Roman"/>
              </w:rPr>
              <w:t>solve business challenges</w:t>
            </w:r>
          </w:p>
        </w:tc>
        <w:tc>
          <w:tcPr>
            <w:tcW w:w="720" w:type="dxa"/>
          </w:tcPr>
          <w:p w14:paraId="74C31A46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7BD3E032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0A4CC63E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3E5DF78A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14:paraId="35EE39C2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</w:tr>
      <w:tr w:rsidR="00885037" w:rsidRPr="002F1BFF" w14:paraId="22F46943" w14:textId="77777777" w:rsidTr="00162A49">
        <w:trPr>
          <w:trHeight w:val="378"/>
        </w:trPr>
        <w:tc>
          <w:tcPr>
            <w:tcW w:w="6397" w:type="dxa"/>
          </w:tcPr>
          <w:p w14:paraId="6E4B16D3" w14:textId="77777777" w:rsidR="000C6C25" w:rsidRPr="002F1BFF" w:rsidRDefault="006A33AE">
            <w:pPr>
              <w:rPr>
                <w:rFonts w:ascii="Times New Roman" w:hAnsi="Times New Roman" w:cs="Times New Roman"/>
              </w:rPr>
            </w:pPr>
            <w:r w:rsidRPr="002F1BFF">
              <w:rPr>
                <w:rFonts w:ascii="Times New Roman" w:hAnsi="Times New Roman" w:cs="Times New Roman"/>
              </w:rPr>
              <w:t>b. Adaptation and the use of the firm’s in-house technology</w:t>
            </w:r>
          </w:p>
        </w:tc>
        <w:tc>
          <w:tcPr>
            <w:tcW w:w="720" w:type="dxa"/>
          </w:tcPr>
          <w:p w14:paraId="51B78986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0923B0AD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393D8BE7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14:paraId="092CF975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14:paraId="1D6ABD7F" w14:textId="77777777" w:rsidR="000C6C25" w:rsidRPr="002F1BFF" w:rsidRDefault="000C6C25">
            <w:pPr>
              <w:rPr>
                <w:rFonts w:ascii="Times New Roman" w:hAnsi="Times New Roman" w:cs="Times New Roman"/>
              </w:rPr>
            </w:pPr>
          </w:p>
        </w:tc>
      </w:tr>
    </w:tbl>
    <w:p w14:paraId="56876110" w14:textId="725DABCA" w:rsidR="00162A49" w:rsidRDefault="003F4A31" w:rsidP="00284BFF">
      <w:pPr>
        <w:ind w:left="-990" w:firstLine="270"/>
        <w:rPr>
          <w:rFonts w:ascii="Times New Roman" w:hAnsi="Times New Roman" w:cs="Times New Roman"/>
        </w:rPr>
      </w:pPr>
      <w:r w:rsidRPr="002F1BF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80256" behindDoc="0" locked="0" layoutInCell="1" allowOverlap="1" wp14:anchorId="1106E635" wp14:editId="0543F311">
                <wp:simplePos x="0" y="0"/>
                <wp:positionH relativeFrom="column">
                  <wp:posOffset>-632460</wp:posOffset>
                </wp:positionH>
                <wp:positionV relativeFrom="paragraph">
                  <wp:posOffset>1062355</wp:posOffset>
                </wp:positionV>
                <wp:extent cx="6576060" cy="1691640"/>
                <wp:effectExtent l="0" t="0" r="15240" b="2286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6060" cy="16916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E6A08C" w14:textId="77777777" w:rsidR="006D1681" w:rsidRDefault="006D1681" w:rsidP="00284BFF">
                            <w:pPr>
                              <w:ind w:left="-90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06E63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9.8pt;margin-top:83.65pt;width:517.8pt;height:133.2pt;z-index:251680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" fillcolor="white [3212]" strokecolor="black [3213]">
                <v:textbox>
                  <w:txbxContent>
                    <w:p w14:paraId="5BE6A08C" w14:textId="77777777" w:rsidR="006D1681" w:rsidRDefault="006D1681" w:rsidP="00284BFF">
                      <w:pPr>
                        <w:ind w:left="-900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84BFF" w:rsidRPr="002F1BF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07ADF880" wp14:editId="093DA1D0">
                <wp:simplePos x="0" y="0"/>
                <wp:positionH relativeFrom="column">
                  <wp:posOffset>1181100</wp:posOffset>
                </wp:positionH>
                <wp:positionV relativeFrom="paragraph">
                  <wp:posOffset>368935</wp:posOffset>
                </wp:positionV>
                <wp:extent cx="449580" cy="213360"/>
                <wp:effectExtent l="0" t="0" r="26670" b="1524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580" cy="213360"/>
                        </a:xfrm>
                        <a:prstGeom prst="rect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B9879E" id="Rectangle 2" o:spid="_x0000_s1026" style="position:absolute;margin-left:93pt;margin-top:29.05pt;width:35.4pt;height:16.8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" filled="f" strokecolor="black [3200]"/>
            </w:pict>
          </mc:Fallback>
        </mc:AlternateContent>
      </w:r>
      <w:r w:rsidR="00284BFF" w:rsidRPr="002F1BF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15857EF" wp14:editId="1C756CD3">
                <wp:simplePos x="0" y="0"/>
                <wp:positionH relativeFrom="column">
                  <wp:posOffset>91440</wp:posOffset>
                </wp:positionH>
                <wp:positionV relativeFrom="paragraph">
                  <wp:posOffset>368935</wp:posOffset>
                </wp:positionV>
                <wp:extent cx="472440" cy="213360"/>
                <wp:effectExtent l="0" t="0" r="22860" b="152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2440" cy="213360"/>
                        </a:xfrm>
                        <a:prstGeom prst="rect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1B62F7" id="Rectangle 1" o:spid="_x0000_s1026" style="position:absolute;margin-left:7.2pt;margin-top:29.05pt;width:37.2pt;height:16.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" filled="f" strokecolor="black [3200]"/>
            </w:pict>
          </mc:Fallback>
        </mc:AlternateContent>
      </w:r>
      <w:r w:rsidR="006A33AE" w:rsidRPr="002F1BFF">
        <w:rPr>
          <w:rFonts w:ascii="Times New Roman" w:hAnsi="Times New Roman" w:cs="Times New Roman"/>
        </w:rPr>
        <w:br/>
        <w:t>Will you accept another UEW, Student for attachment when given an opportunity?</w:t>
      </w:r>
      <w:r w:rsidR="006A33AE" w:rsidRPr="002F1BFF">
        <w:rPr>
          <w:rFonts w:ascii="Times New Roman" w:hAnsi="Times New Roman" w:cs="Times New Roman"/>
        </w:rPr>
        <w:br/>
      </w:r>
      <w:r w:rsidR="00377597" w:rsidRPr="002F1BFF">
        <w:rPr>
          <w:rFonts w:ascii="Times New Roman" w:hAnsi="Times New Roman" w:cs="Times New Roman"/>
        </w:rPr>
        <w:t xml:space="preserve"> </w:t>
      </w:r>
      <w:r w:rsidR="00377597" w:rsidRPr="002F1BFF">
        <w:rPr>
          <w:rFonts w:ascii="Times New Roman" w:hAnsi="Times New Roman" w:cs="Times New Roman"/>
        </w:rPr>
        <w:tab/>
      </w:r>
      <w:r w:rsidR="00284BFF">
        <w:rPr>
          <w:rFonts w:ascii="Times New Roman" w:hAnsi="Times New Roman" w:cs="Times New Roman"/>
        </w:rPr>
        <w:t xml:space="preserve">       </w:t>
      </w:r>
      <w:r w:rsidR="00377597" w:rsidRPr="00284BFF">
        <w:rPr>
          <w:rFonts w:ascii="Times New Roman" w:hAnsi="Times New Roman" w:cs="Times New Roman"/>
          <w:sz w:val="24"/>
          <w:szCs w:val="28"/>
        </w:rPr>
        <w:t>Yes</w:t>
      </w:r>
      <w:r w:rsidR="00377597" w:rsidRPr="002F1BFF">
        <w:rPr>
          <w:rFonts w:ascii="Times New Roman" w:hAnsi="Times New Roman" w:cs="Times New Roman"/>
          <w:sz w:val="28"/>
          <w:szCs w:val="28"/>
        </w:rPr>
        <w:t xml:space="preserve"> </w:t>
      </w:r>
      <w:r w:rsidR="00377597" w:rsidRPr="002F1BFF">
        <w:rPr>
          <w:rFonts w:ascii="Times New Roman" w:hAnsi="Times New Roman" w:cs="Times New Roman"/>
        </w:rPr>
        <w:tab/>
      </w:r>
      <w:r w:rsidR="00377597" w:rsidRPr="002F1BFF">
        <w:rPr>
          <w:rFonts w:ascii="Times New Roman" w:hAnsi="Times New Roman" w:cs="Times New Roman"/>
        </w:rPr>
        <w:tab/>
      </w:r>
      <w:r w:rsidR="006A33AE" w:rsidRPr="00284BFF">
        <w:rPr>
          <w:rFonts w:ascii="Times New Roman" w:hAnsi="Times New Roman" w:cs="Times New Roman"/>
          <w:sz w:val="24"/>
          <w:szCs w:val="28"/>
        </w:rPr>
        <w:t>No</w:t>
      </w:r>
      <w:r w:rsidR="00284BFF" w:rsidRPr="00284BFF">
        <w:rPr>
          <w:rFonts w:ascii="Times New Roman" w:hAnsi="Times New Roman" w:cs="Times New Roman"/>
          <w:sz w:val="24"/>
          <w:szCs w:val="28"/>
        </w:rPr>
        <w:tab/>
      </w:r>
      <w:r w:rsidR="006A33AE" w:rsidRPr="002F1BFF">
        <w:rPr>
          <w:rFonts w:ascii="Times New Roman" w:hAnsi="Times New Roman" w:cs="Times New Roman"/>
          <w:sz w:val="28"/>
          <w:szCs w:val="28"/>
        </w:rPr>
        <w:br/>
      </w:r>
      <w:r w:rsidR="006A33AE" w:rsidRPr="002F1BFF">
        <w:rPr>
          <w:rFonts w:ascii="Times New Roman" w:hAnsi="Times New Roman" w:cs="Times New Roman"/>
        </w:rPr>
        <w:br/>
      </w:r>
      <w:r w:rsidR="006A33AE" w:rsidRPr="002F1BFF">
        <w:rPr>
          <w:rFonts w:ascii="Times New Roman" w:hAnsi="Times New Roman" w:cs="Times New Roman"/>
        </w:rPr>
        <w:t xml:space="preserve">In what ways can the student improve in performing the job </w:t>
      </w:r>
      <w:r w:rsidR="006A33AE" w:rsidRPr="002F1BFF">
        <w:rPr>
          <w:rFonts w:ascii="Times New Roman" w:hAnsi="Times New Roman" w:cs="Times New Roman"/>
        </w:rPr>
        <w:t>assigned to him/her?</w:t>
      </w:r>
    </w:p>
    <w:p w14:paraId="788C9AD3" w14:textId="0E945335" w:rsidR="00162A49" w:rsidRDefault="00162A49" w:rsidP="00284BFF">
      <w:pPr>
        <w:ind w:left="-990" w:firstLine="270"/>
        <w:rPr>
          <w:rFonts w:ascii="Times New Roman" w:hAnsi="Times New Roman" w:cs="Times New Roman"/>
        </w:rPr>
      </w:pPr>
      <w:r w:rsidRPr="002F1BFF"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474E8F02" wp14:editId="5411B706">
                <wp:simplePos x="0" y="0"/>
                <wp:positionH relativeFrom="column">
                  <wp:posOffset>-323850</wp:posOffset>
                </wp:positionH>
                <wp:positionV relativeFrom="paragraph">
                  <wp:posOffset>271780</wp:posOffset>
                </wp:positionV>
                <wp:extent cx="6530340" cy="3596640"/>
                <wp:effectExtent l="0" t="0" r="22860" b="2286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0340" cy="35966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3447AA" w14:textId="77777777" w:rsidR="002F1BFF" w:rsidRPr="002F1BFF" w:rsidRDefault="002F1BFF">
                            <w:pP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E8F02" id="Text Box 3" o:spid="_x0000_s1027" type="#_x0000_t202" style="position:absolute;left:0;text-align:left;margin-left:-25.5pt;margin-top:21.4pt;width:514.2pt;height:283.2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" filled="f" strokeweight=".5pt">
                <v:textbox>
                  <w:txbxContent>
                    <w:p w14:paraId="483447AA" w14:textId="77777777" w:rsidR="002F1BFF" w:rsidRPr="002F1BFF" w:rsidRDefault="002F1BFF">
                      <w:pP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116B419" w14:textId="77777777" w:rsidR="00162A49" w:rsidRDefault="00162A49" w:rsidP="00284BFF">
      <w:pPr>
        <w:ind w:left="-990" w:firstLine="270"/>
        <w:rPr>
          <w:rFonts w:ascii="Times New Roman" w:hAnsi="Times New Roman" w:cs="Times New Roman"/>
        </w:rPr>
      </w:pPr>
    </w:p>
    <w:p w14:paraId="4389B882" w14:textId="77777777" w:rsidR="00162A49" w:rsidRDefault="00162A49" w:rsidP="00284BFF">
      <w:pPr>
        <w:ind w:left="-990" w:firstLine="270"/>
        <w:rPr>
          <w:rFonts w:ascii="Times New Roman" w:hAnsi="Times New Roman" w:cs="Times New Roman"/>
        </w:rPr>
      </w:pPr>
    </w:p>
    <w:p w14:paraId="3FC746F1" w14:textId="77777777" w:rsidR="00162A49" w:rsidRDefault="00162A49" w:rsidP="00284BFF">
      <w:pPr>
        <w:ind w:left="-990" w:firstLine="270"/>
        <w:rPr>
          <w:rFonts w:ascii="Times New Roman" w:hAnsi="Times New Roman" w:cs="Times New Roman"/>
        </w:rPr>
      </w:pPr>
    </w:p>
    <w:p w14:paraId="1576E4B1" w14:textId="15783649" w:rsidR="000C6C25" w:rsidRPr="002F1BFF" w:rsidRDefault="006A33AE" w:rsidP="00284BFF">
      <w:pPr>
        <w:ind w:left="-990" w:firstLine="270"/>
        <w:rPr>
          <w:rFonts w:ascii="Times New Roman" w:hAnsi="Times New Roman" w:cs="Times New Roman"/>
        </w:rPr>
      </w:pPr>
      <w:r w:rsidRPr="002F1BFF">
        <w:rPr>
          <w:rFonts w:ascii="Times New Roman" w:hAnsi="Times New Roman" w:cs="Times New Roman"/>
        </w:rPr>
        <w:br/>
      </w:r>
    </w:p>
    <w:p w14:paraId="0D301A5E" w14:textId="77777777" w:rsidR="006D1681" w:rsidRPr="002F1BFF" w:rsidRDefault="006D1681">
      <w:pPr>
        <w:rPr>
          <w:rFonts w:ascii="Times New Roman" w:hAnsi="Times New Roman" w:cs="Times New Roman"/>
        </w:rPr>
      </w:pPr>
    </w:p>
    <w:p w14:paraId="0970473E" w14:textId="77777777" w:rsidR="006D1681" w:rsidRPr="002F1BFF" w:rsidRDefault="006D1681">
      <w:pPr>
        <w:rPr>
          <w:rFonts w:ascii="Times New Roman" w:hAnsi="Times New Roman" w:cs="Times New Roman"/>
        </w:rPr>
      </w:pPr>
    </w:p>
    <w:p w14:paraId="3369C6C1" w14:textId="77777777" w:rsidR="006D1681" w:rsidRPr="002F1BFF" w:rsidRDefault="006D1681">
      <w:pPr>
        <w:rPr>
          <w:rFonts w:ascii="Times New Roman" w:hAnsi="Times New Roman" w:cs="Times New Roman"/>
        </w:rPr>
      </w:pPr>
    </w:p>
    <w:p w14:paraId="7BFA9A8C" w14:textId="77777777" w:rsidR="006D1681" w:rsidRPr="002F1BFF" w:rsidRDefault="006D1681">
      <w:pPr>
        <w:rPr>
          <w:rFonts w:ascii="Times New Roman" w:hAnsi="Times New Roman" w:cs="Times New Roman"/>
        </w:rPr>
      </w:pPr>
    </w:p>
    <w:p w14:paraId="5807F527" w14:textId="77777777" w:rsidR="006D1681" w:rsidRPr="002F1BFF" w:rsidRDefault="006D1681">
      <w:pPr>
        <w:rPr>
          <w:rFonts w:ascii="Times New Roman" w:hAnsi="Times New Roman" w:cs="Times New Roman"/>
        </w:rPr>
      </w:pPr>
    </w:p>
    <w:p w14:paraId="4454C298" w14:textId="77777777" w:rsidR="006D1681" w:rsidRPr="002F1BFF" w:rsidRDefault="006D1681">
      <w:pPr>
        <w:rPr>
          <w:rFonts w:ascii="Times New Roman" w:hAnsi="Times New Roman" w:cs="Times New Roman"/>
        </w:rPr>
      </w:pPr>
    </w:p>
    <w:p w14:paraId="02BA0A81" w14:textId="77777777" w:rsidR="006D1681" w:rsidRPr="002F1BFF" w:rsidRDefault="006D1681">
      <w:pPr>
        <w:rPr>
          <w:rFonts w:ascii="Times New Roman" w:hAnsi="Times New Roman" w:cs="Times New Roman"/>
        </w:rPr>
      </w:pPr>
    </w:p>
    <w:p w14:paraId="36319CB4" w14:textId="77777777" w:rsidR="006D1681" w:rsidRPr="002F1BFF" w:rsidRDefault="006D1681">
      <w:pPr>
        <w:rPr>
          <w:rFonts w:ascii="Times New Roman" w:hAnsi="Times New Roman" w:cs="Times New Roman"/>
        </w:rPr>
      </w:pPr>
    </w:p>
    <w:p w14:paraId="285574D2" w14:textId="77777777" w:rsidR="00284BFF" w:rsidRPr="002F1BFF" w:rsidRDefault="00284BFF">
      <w:pPr>
        <w:rPr>
          <w:rFonts w:ascii="Times New Roman" w:hAnsi="Times New Roman" w:cs="Times New Roman"/>
        </w:rPr>
      </w:pPr>
    </w:p>
    <w:p w14:paraId="716F5515" w14:textId="77777777" w:rsidR="00284BFF" w:rsidRDefault="00284BFF" w:rsidP="002F1BFF">
      <w:pPr>
        <w:ind w:left="90" w:firstLine="450"/>
        <w:rPr>
          <w:rFonts w:ascii="Times New Roman" w:hAnsi="Times New Roman" w:cs="Times New Roman"/>
        </w:rPr>
      </w:pPr>
    </w:p>
    <w:p w14:paraId="571FFAB1" w14:textId="77777777" w:rsidR="002F1BFF" w:rsidRDefault="006A33AE" w:rsidP="002F1BFF">
      <w:pPr>
        <w:ind w:left="90" w:firstLine="450"/>
        <w:rPr>
          <w:rFonts w:ascii="Times New Roman" w:hAnsi="Times New Roman" w:cs="Times New Roman"/>
        </w:rPr>
      </w:pPr>
      <w:r w:rsidRPr="002F1BFF">
        <w:rPr>
          <w:rFonts w:ascii="Times New Roman" w:hAnsi="Times New Roman" w:cs="Times New Roman"/>
        </w:rPr>
        <w:t>Site mentor’s Signature:</w:t>
      </w:r>
      <w:r w:rsidR="002F1BFF" w:rsidRPr="002F1BFF">
        <w:rPr>
          <w:rFonts w:ascii="Times New Roman" w:hAnsi="Times New Roman" w:cs="Times New Roman"/>
        </w:rPr>
        <w:tab/>
      </w:r>
      <w:r w:rsidR="002F1BFF" w:rsidRPr="002F1BFF">
        <w:rPr>
          <w:rFonts w:ascii="Times New Roman" w:hAnsi="Times New Roman" w:cs="Times New Roman"/>
        </w:rPr>
        <w:tab/>
      </w:r>
      <w:r w:rsidR="002F1BFF" w:rsidRPr="002F1BFF">
        <w:rPr>
          <w:rFonts w:ascii="Times New Roman" w:hAnsi="Times New Roman" w:cs="Times New Roman"/>
        </w:rPr>
        <w:tab/>
      </w:r>
      <w:r w:rsidR="002F1BFF" w:rsidRPr="002F1BFF">
        <w:rPr>
          <w:rFonts w:ascii="Times New Roman" w:hAnsi="Times New Roman" w:cs="Times New Roman"/>
        </w:rPr>
        <w:tab/>
      </w:r>
      <w:r w:rsidR="002F1BFF" w:rsidRPr="002F1BFF">
        <w:rPr>
          <w:rFonts w:ascii="Times New Roman" w:hAnsi="Times New Roman" w:cs="Times New Roman"/>
        </w:rPr>
        <w:tab/>
      </w:r>
      <w:r w:rsidRPr="002F1BFF">
        <w:rPr>
          <w:rFonts w:ascii="Times New Roman" w:hAnsi="Times New Roman" w:cs="Times New Roman"/>
        </w:rPr>
        <w:t xml:space="preserve"> </w:t>
      </w:r>
      <w:r w:rsidRPr="002F1BFF">
        <w:rPr>
          <w:rFonts w:ascii="Times New Roman" w:hAnsi="Times New Roman" w:cs="Times New Roman"/>
        </w:rPr>
        <w:t>Date &amp; Stamp:</w:t>
      </w:r>
    </w:p>
    <w:p w14:paraId="00E14015" w14:textId="77777777" w:rsidR="00284BFF" w:rsidRDefault="00284BFF" w:rsidP="002F1BFF">
      <w:pPr>
        <w:ind w:left="90" w:firstLine="450"/>
        <w:rPr>
          <w:rFonts w:ascii="Times New Roman" w:hAnsi="Times New Roman" w:cs="Times New Roman"/>
        </w:rPr>
      </w:pPr>
    </w:p>
    <w:p w14:paraId="5C6408B2" w14:textId="77777777" w:rsidR="002F1BFF" w:rsidRPr="002F1BFF" w:rsidRDefault="002F1BFF" w:rsidP="002F1BFF">
      <w:pPr>
        <w:ind w:left="90" w:right="-810" w:hanging="9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…………………………………………………..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……….</w:t>
      </w:r>
      <w:r>
        <w:rPr>
          <w:rFonts w:ascii="Times New Roman" w:hAnsi="Times New Roman" w:cs="Times New Roman"/>
        </w:rPr>
        <w:tab/>
        <w:t>………………………………………………….</w:t>
      </w:r>
      <w:r w:rsidRPr="002F1BFF">
        <w:rPr>
          <w:rFonts w:ascii="Times New Roman" w:hAnsi="Times New Roman" w:cs="Times New Roman"/>
        </w:rPr>
        <w:tab/>
      </w:r>
    </w:p>
    <w:p w14:paraId="04AE6ECF" w14:textId="77777777" w:rsidR="000C6C25" w:rsidRPr="002F1BFF" w:rsidRDefault="006A33AE" w:rsidP="002F1BFF">
      <w:pPr>
        <w:ind w:left="-810"/>
        <w:rPr>
          <w:rFonts w:ascii="Times New Roman" w:hAnsi="Times New Roman" w:cs="Times New Roman"/>
        </w:rPr>
      </w:pPr>
      <w:r w:rsidRPr="002F1BFF">
        <w:rPr>
          <w:rFonts w:ascii="Times New Roman" w:hAnsi="Times New Roman" w:cs="Times New Roman"/>
        </w:rPr>
        <w:t>Thank you for hosting a student on Industrial Attachment from the University of Education, Winneba (UEW).</w:t>
      </w:r>
      <w:r w:rsidRPr="002F1BFF">
        <w:rPr>
          <w:rFonts w:ascii="Times New Roman" w:hAnsi="Times New Roman" w:cs="Times New Roman"/>
        </w:rPr>
        <w:br/>
        <w:t xml:space="preserve">We appreciate your continued support for </w:t>
      </w:r>
      <w:r w:rsidRPr="002F1BFF">
        <w:rPr>
          <w:rFonts w:ascii="Times New Roman" w:hAnsi="Times New Roman" w:cs="Times New Roman"/>
        </w:rPr>
        <w:t>our programme and we look forward to working together in the future.</w:t>
      </w:r>
    </w:p>
    <w:sectPr w:rsidR="000C6C25" w:rsidRPr="002F1BFF" w:rsidSect="000B20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48B138" w14:textId="77777777" w:rsidR="006A33AE" w:rsidRDefault="006A33AE" w:rsidP="006D1681">
      <w:pPr>
        <w:spacing w:after="0" w:line="240" w:lineRule="auto"/>
      </w:pPr>
      <w:r>
        <w:separator/>
      </w:r>
    </w:p>
  </w:endnote>
  <w:endnote w:type="continuationSeparator" w:id="0">
    <w:p w14:paraId="4F52A331" w14:textId="77777777" w:rsidR="006A33AE" w:rsidRDefault="006A33AE" w:rsidP="006D1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45296D" w14:textId="77777777" w:rsidR="006A33AE" w:rsidRDefault="006A33AE" w:rsidP="006D1681">
      <w:pPr>
        <w:spacing w:after="0" w:line="240" w:lineRule="auto"/>
      </w:pPr>
      <w:r>
        <w:separator/>
      </w:r>
    </w:p>
  </w:footnote>
  <w:footnote w:type="continuationSeparator" w:id="0">
    <w:p w14:paraId="08016A51" w14:textId="77777777" w:rsidR="006A33AE" w:rsidRDefault="006A33AE" w:rsidP="006D1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B2063"/>
    <w:rsid w:val="000C6C25"/>
    <w:rsid w:val="000E2B44"/>
    <w:rsid w:val="0015074B"/>
    <w:rsid w:val="00162A49"/>
    <w:rsid w:val="00284BFF"/>
    <w:rsid w:val="0029639D"/>
    <w:rsid w:val="002C520B"/>
    <w:rsid w:val="002D3D50"/>
    <w:rsid w:val="002F1BFF"/>
    <w:rsid w:val="00326F90"/>
    <w:rsid w:val="00377597"/>
    <w:rsid w:val="003F4A31"/>
    <w:rsid w:val="006A33AE"/>
    <w:rsid w:val="006D1681"/>
    <w:rsid w:val="00885037"/>
    <w:rsid w:val="00AA1D8D"/>
    <w:rsid w:val="00B47730"/>
    <w:rsid w:val="00C10273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C9AC7F"/>
  <w14:defaultImageDpi w14:val="300"/>
  <w15:docId w15:val="{5B393C33-DFAA-4560-972C-D93046639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C7AA02A-D480-4554-A346-B4B33A538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Ebenezer Ayirebi-Acquah</cp:lastModifiedBy>
  <cp:revision>3</cp:revision>
  <cp:lastPrinted>2024-07-24T15:27:00Z</cp:lastPrinted>
  <dcterms:created xsi:type="dcterms:W3CDTF">2024-07-25T11:43:00Z</dcterms:created>
  <dcterms:modified xsi:type="dcterms:W3CDTF">2024-07-25T13:34:00Z</dcterms:modified>
  <cp:category/>
</cp:coreProperties>
</file>